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4D0EF0">
      <w:pPr>
        <w:jc w:val="both"/>
      </w:pPr>
      <w:r>
        <w:t>Hello. We are a group of students from 1J working on a Research Education Project. Our topic is on Smartphone Gaming Addiction. We hope that you answer our questions as truthfully as you can and your help is greatly appreciated. Rest assured that the information you give will only be used for our report.</w:t>
      </w:r>
    </w:p>
    <w:p w:rsidR="00A77B3E" w:rsidRDefault="00A77B3E"/>
    <w:p w:rsidR="00A77B3E" w:rsidRDefault="00E86F51">
      <w:r>
        <w:t>Q</w:t>
      </w:r>
      <w:r w:rsidR="004D0EF0">
        <w:t xml:space="preserve">1. Do you have a smartphone? </w:t>
      </w:r>
      <w:r w:rsidR="004D0EF0">
        <w:tab/>
      </w:r>
      <w:r w:rsidR="004D0EF0">
        <w:tab/>
      </w:r>
      <w:r w:rsidR="004D0EF0">
        <w:tab/>
      </w:r>
      <w:r w:rsidR="004D0EF0">
        <w:tab/>
      </w:r>
      <w:r w:rsidR="004D0EF0">
        <w:tab/>
      </w:r>
      <w:r w:rsidR="004D0EF0">
        <w:tab/>
      </w:r>
      <w:r w:rsidR="004D0EF0">
        <w:tab/>
        <w:t>YES/NO</w:t>
      </w:r>
    </w:p>
    <w:p w:rsidR="00A77B3E" w:rsidRDefault="004D0EF0">
      <w:pPr>
        <w:rPr>
          <w:i/>
          <w:iCs/>
        </w:rPr>
      </w:pPr>
      <w:r>
        <w:rPr>
          <w:i/>
          <w:iCs/>
        </w:rPr>
        <w:t>(If no, go to Q5)</w:t>
      </w:r>
    </w:p>
    <w:p w:rsidR="00A77B3E" w:rsidRDefault="00A77B3E"/>
    <w:p w:rsidR="00A77B3E" w:rsidRDefault="00E86F51">
      <w:r>
        <w:t>Q</w:t>
      </w:r>
      <w:r w:rsidR="004D0EF0">
        <w:t>2. What are the top 3 games do you currently play? Please fill the table below.</w:t>
      </w:r>
    </w:p>
    <w:tbl>
      <w:tblPr>
        <w:tblW w:w="0" w:type="auto"/>
        <w:tblInd w:w="100" w:type="dxa"/>
        <w:tblLook w:val="0000"/>
      </w:tblPr>
      <w:tblGrid>
        <w:gridCol w:w="855"/>
        <w:gridCol w:w="2460"/>
        <w:gridCol w:w="3690"/>
        <w:gridCol w:w="2355"/>
      </w:tblGrid>
      <w:tr w:rsidR="00A77B3E">
        <w:trPr>
          <w:trHeight w:val="14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Game</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Top 3 Smartphone Games You Play</w:t>
            </w: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Average time per weekday/ mins</w:t>
            </w: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Average time per weekend day / mins</w:t>
            </w:r>
          </w:p>
        </w:tc>
      </w:tr>
      <w:tr w:rsidR="00A77B3E">
        <w:trPr>
          <w:trHeight w:val="60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Eg.</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Eg. Grand Theft Auto</w:t>
            </w:r>
          </w:p>
          <w:p w:rsidR="00A77B3E" w:rsidRDefault="00A77B3E">
            <w:pPr>
              <w:spacing w:line="240" w:lineRule="auto"/>
              <w:jc w:val="center"/>
            </w:pPr>
          </w:p>
          <w:p w:rsidR="00A77B3E" w:rsidRDefault="00A77B3E">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30</w:t>
            </w: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60</w:t>
            </w:r>
          </w:p>
          <w:p w:rsidR="00A77B3E" w:rsidRDefault="00A77B3E">
            <w:pPr>
              <w:spacing w:line="240" w:lineRule="auto"/>
            </w:pPr>
          </w:p>
        </w:tc>
      </w:tr>
      <w:tr w:rsidR="00A77B3E">
        <w:trPr>
          <w:trHeight w:val="70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1.</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rPr>
          <w:trHeight w:val="56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2.</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p w:rsidR="00A77B3E" w:rsidRDefault="00A77B3E">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rPr>
          <w:trHeight w:val="380"/>
        </w:trPr>
        <w:tc>
          <w:tcPr>
            <w:tcW w:w="8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3.</w:t>
            </w:r>
          </w:p>
        </w:tc>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p w:rsidR="00A77B3E" w:rsidRDefault="00A77B3E">
            <w:pPr>
              <w:spacing w:line="240" w:lineRule="auto"/>
            </w:pPr>
          </w:p>
        </w:tc>
        <w:tc>
          <w:tcPr>
            <w:tcW w:w="2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p w:rsidR="00A77B3E" w:rsidRDefault="004D0EF0">
      <w:pPr>
        <w:ind w:right="30"/>
      </w:pPr>
      <w:r>
        <w:tab/>
      </w:r>
      <w:r>
        <w:rPr>
          <w:i/>
          <w:iCs/>
        </w:rPr>
        <w:t xml:space="preserve">SA= Strongly </w:t>
      </w:r>
      <w:proofErr w:type="gramStart"/>
      <w:r>
        <w:rPr>
          <w:i/>
          <w:iCs/>
        </w:rPr>
        <w:t>Agree  A</w:t>
      </w:r>
      <w:proofErr w:type="gramEnd"/>
      <w:r>
        <w:rPr>
          <w:i/>
          <w:iCs/>
        </w:rPr>
        <w:t>=Agree   N=Neutral   D=Disagree  SD=Strongly Disagree</w:t>
      </w:r>
    </w:p>
    <w:tbl>
      <w:tblPr>
        <w:tblW w:w="0" w:type="auto"/>
        <w:tblInd w:w="100" w:type="dxa"/>
        <w:tblLook w:val="0000"/>
      </w:tblPr>
      <w:tblGrid>
        <w:gridCol w:w="510"/>
        <w:gridCol w:w="6615"/>
        <w:gridCol w:w="525"/>
        <w:gridCol w:w="420"/>
        <w:gridCol w:w="360"/>
        <w:gridCol w:w="360"/>
        <w:gridCol w:w="585"/>
      </w:tblGrid>
      <w:tr w:rsidR="00A77B3E">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D35696">
            <w:pPr>
              <w:spacing w:line="240" w:lineRule="auto"/>
            </w:pPr>
            <w:r>
              <w:t>Q3</w:t>
            </w:r>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Question </w:t>
            </w:r>
            <w:r>
              <w:rPr>
                <w:i/>
                <w:iCs/>
              </w:rPr>
              <w:t>(tick the corresponding box)</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SA</w:t>
            </w: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N</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D</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SD</w:t>
            </w:r>
          </w:p>
        </w:tc>
      </w:tr>
      <w:tr w:rsidR="00A77B3E">
        <w:trPr>
          <w:trHeight w:val="420"/>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a</w:t>
            </w:r>
            <w:proofErr w:type="gramEnd"/>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When I am playing with my phone, I am unwilling to stop even if there is a reason to stop.</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b</w:t>
            </w:r>
            <w:proofErr w:type="gramEnd"/>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don’t like it when something/someone stops me from playing with my smartphone.</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c</w:t>
            </w:r>
            <w:proofErr w:type="gramEnd"/>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look forward to finish my classes/chores/meals/homework quickly so I can continue playing with my smartphone.</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rPr>
          <w:trHeight w:val="760"/>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d</w:t>
            </w:r>
            <w:proofErr w:type="gramEnd"/>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always think about my phone games even when I am not playing them.</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e</w:t>
            </w:r>
            <w:proofErr w:type="gramEnd"/>
          </w:p>
        </w:tc>
        <w:tc>
          <w:tcPr>
            <w:tcW w:w="6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feel bored/uncomfortable without smartphone games</w:t>
            </w:r>
          </w:p>
        </w:tc>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p w:rsidR="00A77B3E" w:rsidRDefault="00A77B3E"/>
    <w:p w:rsidR="00A77B3E" w:rsidRDefault="00A77B3E"/>
    <w:p w:rsidR="00A77B3E" w:rsidRDefault="00A77B3E"/>
    <w:p w:rsidR="00A77B3E" w:rsidRDefault="00A77B3E"/>
    <w:tbl>
      <w:tblPr>
        <w:tblW w:w="0" w:type="auto"/>
        <w:tblInd w:w="100" w:type="dxa"/>
        <w:tblLook w:val="0000"/>
      </w:tblPr>
      <w:tblGrid>
        <w:gridCol w:w="494"/>
        <w:gridCol w:w="5781"/>
        <w:gridCol w:w="941"/>
        <w:gridCol w:w="1400"/>
        <w:gridCol w:w="844"/>
      </w:tblGrid>
      <w:tr w:rsidR="00A77B3E">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D35696">
            <w:pPr>
              <w:spacing w:line="240" w:lineRule="auto"/>
            </w:pPr>
            <w:r>
              <w:t>Q4</w:t>
            </w:r>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Where do you play smartphone games?</w:t>
            </w:r>
          </w:p>
          <w:p w:rsidR="00A77B3E" w:rsidRDefault="004D0EF0">
            <w:pPr>
              <w:spacing w:line="240" w:lineRule="auto"/>
              <w:rPr>
                <w:i/>
                <w:iCs/>
              </w:rPr>
            </w:pPr>
            <w:r>
              <w:rPr>
                <w:i/>
                <w:iCs/>
              </w:rPr>
              <w:t>(</w:t>
            </w:r>
            <w:proofErr w:type="gramStart"/>
            <w:r>
              <w:rPr>
                <w:i/>
                <w:iCs/>
              </w:rPr>
              <w:t>tick</w:t>
            </w:r>
            <w:proofErr w:type="gramEnd"/>
            <w:r>
              <w:rPr>
                <w:i/>
                <w:iCs/>
              </w:rPr>
              <w:t xml:space="preserve"> the appropriate box)</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Always</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Sometimes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Never</w:t>
            </w:r>
          </w:p>
        </w:tc>
      </w:tr>
      <w:tr w:rsidR="00A77B3E">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a</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r>
              <w:t>I play smartphone games while travelling around.</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b</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r>
              <w:t>I play smartphone games when in school.</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c</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r>
              <w:t>I play smartphone games while you do homework.</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4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d</w:t>
            </w:r>
            <w:proofErr w:type="gramEnd"/>
          </w:p>
        </w:tc>
        <w:tc>
          <w:tcPr>
            <w:tcW w:w="6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r>
              <w:t>I play smartphone games when at home.</w:t>
            </w:r>
          </w:p>
        </w:tc>
        <w:tc>
          <w:tcPr>
            <w:tcW w:w="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4D0EF0">
      <w:r>
        <w:rPr>
          <w:i/>
          <w:iCs/>
        </w:rPr>
        <w:t>(</w:t>
      </w:r>
      <w:proofErr w:type="gramStart"/>
      <w:r>
        <w:rPr>
          <w:i/>
          <w:iCs/>
        </w:rPr>
        <w:t>then</w:t>
      </w:r>
      <w:proofErr w:type="gramEnd"/>
      <w:r>
        <w:rPr>
          <w:i/>
          <w:iCs/>
        </w:rPr>
        <w:t xml:space="preserve"> proceed to Q9)</w:t>
      </w:r>
    </w:p>
    <w:p w:rsidR="00A77B3E" w:rsidRDefault="00A77B3E"/>
    <w:tbl>
      <w:tblPr>
        <w:tblW w:w="0" w:type="auto"/>
        <w:tblInd w:w="100" w:type="dxa"/>
        <w:tblLook w:val="0000"/>
      </w:tblPr>
      <w:tblGrid>
        <w:gridCol w:w="9360"/>
      </w:tblGrid>
      <w:tr w:rsidR="00A77B3E">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Q5.  Do you want a smartphone?   </w:t>
            </w:r>
            <w:r w:rsidR="001D4E8D">
              <w:t xml:space="preserve">                             </w:t>
            </w:r>
            <w:r>
              <w:t xml:space="preserve">                                                  YES/NO</w:t>
            </w:r>
          </w:p>
        </w:tc>
      </w:tr>
      <w:tr w:rsidR="00A77B3E">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If yes, why? </w:t>
            </w:r>
            <w:r>
              <w:rPr>
                <w:i/>
                <w:iCs/>
              </w:rPr>
              <w:t>(</w:t>
            </w:r>
            <w:proofErr w:type="gramStart"/>
            <w:r>
              <w:rPr>
                <w:i/>
                <w:iCs/>
              </w:rPr>
              <w:t>circle</w:t>
            </w:r>
            <w:proofErr w:type="gramEnd"/>
            <w:r>
              <w:rPr>
                <w:i/>
                <w:iCs/>
              </w:rPr>
              <w:t xml:space="preserve"> the appropriate choice)</w:t>
            </w:r>
          </w:p>
          <w:p w:rsidR="00A77B3E" w:rsidRDefault="004D0EF0">
            <w:pPr>
              <w:numPr>
                <w:ilvl w:val="0"/>
                <w:numId w:val="1"/>
              </w:numPr>
              <w:tabs>
                <w:tab w:val="num" w:pos="720"/>
              </w:tabs>
              <w:spacing w:line="240" w:lineRule="auto"/>
            </w:pPr>
            <w:r>
              <w:t>Gaming</w:t>
            </w:r>
          </w:p>
          <w:p w:rsidR="00A77B3E" w:rsidRDefault="004D0EF0">
            <w:pPr>
              <w:numPr>
                <w:ilvl w:val="0"/>
                <w:numId w:val="1"/>
              </w:numPr>
              <w:tabs>
                <w:tab w:val="num" w:pos="720"/>
              </w:tabs>
              <w:spacing w:line="240" w:lineRule="auto"/>
            </w:pPr>
            <w:r>
              <w:t>Convenience</w:t>
            </w:r>
          </w:p>
          <w:p w:rsidR="00A77B3E" w:rsidRDefault="004D0EF0">
            <w:pPr>
              <w:numPr>
                <w:ilvl w:val="0"/>
                <w:numId w:val="1"/>
              </w:numPr>
              <w:tabs>
                <w:tab w:val="num" w:pos="720"/>
              </w:tabs>
              <w:spacing w:line="240" w:lineRule="auto"/>
            </w:pPr>
            <w:r>
              <w:t>Education</w:t>
            </w:r>
          </w:p>
          <w:p w:rsidR="00A77B3E" w:rsidRDefault="004D0EF0">
            <w:pPr>
              <w:numPr>
                <w:ilvl w:val="0"/>
                <w:numId w:val="1"/>
              </w:numPr>
              <w:tabs>
                <w:tab w:val="num" w:pos="720"/>
              </w:tabs>
              <w:spacing w:line="240" w:lineRule="auto"/>
            </w:pPr>
            <w:r>
              <w:t>Communication</w:t>
            </w:r>
          </w:p>
          <w:p w:rsidR="00A77B3E" w:rsidRDefault="004D0EF0">
            <w:pPr>
              <w:numPr>
                <w:ilvl w:val="0"/>
                <w:numId w:val="1"/>
              </w:numPr>
              <w:tabs>
                <w:tab w:val="num" w:pos="720"/>
              </w:tabs>
              <w:spacing w:line="240" w:lineRule="auto"/>
            </w:pPr>
            <w:r>
              <w:t>Others _________________________</w:t>
            </w:r>
          </w:p>
          <w:p w:rsidR="00A77B3E" w:rsidRDefault="00A77B3E">
            <w:pPr>
              <w:spacing w:line="240" w:lineRule="auto"/>
            </w:pPr>
          </w:p>
        </w:tc>
      </w:tr>
      <w:tr w:rsidR="00A77B3E">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If no, why? </w:t>
            </w:r>
            <w:r>
              <w:rPr>
                <w:i/>
                <w:iCs/>
              </w:rPr>
              <w:t>(circle the appropriate choice)</w:t>
            </w:r>
          </w:p>
          <w:p w:rsidR="00A77B3E" w:rsidRDefault="004D0EF0">
            <w:pPr>
              <w:numPr>
                <w:ilvl w:val="0"/>
                <w:numId w:val="2"/>
              </w:numPr>
              <w:tabs>
                <w:tab w:val="num" w:pos="720"/>
              </w:tabs>
              <w:spacing w:line="240" w:lineRule="auto"/>
            </w:pPr>
            <w:r>
              <w:t>Parental Disapproval</w:t>
            </w:r>
          </w:p>
          <w:p w:rsidR="00A77B3E" w:rsidRDefault="004D0EF0">
            <w:pPr>
              <w:numPr>
                <w:ilvl w:val="0"/>
                <w:numId w:val="2"/>
              </w:numPr>
              <w:tabs>
                <w:tab w:val="num" w:pos="720"/>
              </w:tabs>
              <w:spacing w:line="240" w:lineRule="auto"/>
            </w:pPr>
            <w:r>
              <w:t>Unaffordable</w:t>
            </w:r>
          </w:p>
          <w:p w:rsidR="00A77B3E" w:rsidRDefault="004D0EF0">
            <w:pPr>
              <w:numPr>
                <w:ilvl w:val="0"/>
                <w:numId w:val="2"/>
              </w:numPr>
              <w:tabs>
                <w:tab w:val="num" w:pos="720"/>
              </w:tabs>
              <w:spacing w:line="240" w:lineRule="auto"/>
            </w:pPr>
            <w:r>
              <w:t>Don’t see the benefit of smartphones</w:t>
            </w:r>
          </w:p>
          <w:p w:rsidR="00A77B3E" w:rsidRDefault="004D0EF0">
            <w:pPr>
              <w:numPr>
                <w:ilvl w:val="0"/>
                <w:numId w:val="2"/>
              </w:numPr>
              <w:tabs>
                <w:tab w:val="num" w:pos="720"/>
              </w:tabs>
              <w:spacing w:line="240" w:lineRule="auto"/>
            </w:pPr>
            <w:r>
              <w:t>No need of smartphones in the first place</w:t>
            </w:r>
          </w:p>
          <w:p w:rsidR="00A77B3E" w:rsidRDefault="004D0EF0">
            <w:pPr>
              <w:numPr>
                <w:ilvl w:val="0"/>
                <w:numId w:val="2"/>
              </w:numPr>
              <w:tabs>
                <w:tab w:val="num" w:pos="720"/>
              </w:tabs>
              <w:spacing w:line="240" w:lineRule="auto"/>
            </w:pPr>
            <w:r>
              <w:t>Others (please specify)_______________________</w:t>
            </w:r>
          </w:p>
        </w:tc>
      </w:tr>
    </w:tbl>
    <w:p w:rsidR="00A77B3E" w:rsidRDefault="00A77B3E"/>
    <w:tbl>
      <w:tblPr>
        <w:tblW w:w="0" w:type="auto"/>
        <w:tblInd w:w="100" w:type="dxa"/>
        <w:tblLook w:val="0000"/>
      </w:tblPr>
      <w:tblGrid>
        <w:gridCol w:w="6810"/>
        <w:gridCol w:w="2550"/>
      </w:tblGrid>
      <w:tr w:rsidR="00A77B3E">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Q6. How long do you spend (if any) on smartphone games a week?</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Tick as appropriate </w:t>
            </w:r>
          </w:p>
        </w:tc>
      </w:tr>
      <w:tr w:rsidR="00A77B3E">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Below 0.5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0.5 hours to 1 hour</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1.25 hours to 2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6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Above 2 hours</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p w:rsidR="00A77B3E" w:rsidRDefault="00A77B3E">
      <w:pPr>
        <w:spacing w:line="240" w:lineRule="auto"/>
      </w:pPr>
    </w:p>
    <w:tbl>
      <w:tblPr>
        <w:tblW w:w="0" w:type="auto"/>
        <w:tblInd w:w="100" w:type="dxa"/>
        <w:tblLook w:val="0000"/>
      </w:tblPr>
      <w:tblGrid>
        <w:gridCol w:w="575"/>
        <w:gridCol w:w="6605"/>
        <w:gridCol w:w="540"/>
        <w:gridCol w:w="405"/>
        <w:gridCol w:w="405"/>
        <w:gridCol w:w="360"/>
        <w:gridCol w:w="570"/>
      </w:tblGrid>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Q7</w:t>
            </w:r>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Question </w:t>
            </w:r>
            <w:r>
              <w:rPr>
                <w:i/>
                <w:iCs/>
              </w:rPr>
              <w:t>(tick as appropriate)</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SA</w:t>
            </w: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w:t>
            </w: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N</w:t>
            </w: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D</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SD</w:t>
            </w:r>
          </w:p>
        </w:tc>
      </w:tr>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a</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enjoy playing on my friend/family member’s smartphone</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b</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When I see my friend/family member play on his/her smartphone, I want to play too.</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c</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think about smartphone games even when I’m not playing them</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d</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enjoy playing smartphone games.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e</w:t>
            </w:r>
            <w:proofErr w:type="gramEnd"/>
          </w:p>
        </w:tc>
        <w:tc>
          <w:tcPr>
            <w:tcW w:w="6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don’t like people from stopping me from playing with their smartphones.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tbl>
      <w:tblPr>
        <w:tblW w:w="0" w:type="auto"/>
        <w:tblInd w:w="100" w:type="dxa"/>
        <w:tblLook w:val="0000"/>
      </w:tblPr>
      <w:tblGrid>
        <w:gridCol w:w="525"/>
        <w:gridCol w:w="5715"/>
        <w:gridCol w:w="3120"/>
      </w:tblGrid>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Q8</w:t>
            </w:r>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Reasons why I play smartphone games</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Tick as appropriate </w:t>
            </w:r>
            <w:r>
              <w:rPr>
                <w:i/>
                <w:iCs/>
              </w:rPr>
              <w:t>(you may tick more than one)</w:t>
            </w:r>
          </w:p>
        </w:tc>
      </w:tr>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a</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It is more stimulating than gaming consoles (Wii, Xbox, PS3, etc.).</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b</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They are more easily accessible.</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c</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find them interesting.</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d</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love the games and look forward to playing them.</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e</w:t>
            </w:r>
            <w:proofErr w:type="gramEnd"/>
          </w:p>
        </w:tc>
        <w:tc>
          <w:tcPr>
            <w:tcW w:w="5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find smartphone games easier to play.</w:t>
            </w:r>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tbl>
      <w:tblPr>
        <w:tblW w:w="0" w:type="auto"/>
        <w:tblInd w:w="100" w:type="dxa"/>
        <w:tblLook w:val="0000"/>
      </w:tblPr>
      <w:tblGrid>
        <w:gridCol w:w="570"/>
        <w:gridCol w:w="6240"/>
        <w:gridCol w:w="540"/>
        <w:gridCol w:w="450"/>
        <w:gridCol w:w="435"/>
        <w:gridCol w:w="510"/>
        <w:gridCol w:w="615"/>
      </w:tblGrid>
      <w:tr w:rsidR="00A77B3E">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Q9</w:t>
            </w:r>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Question </w:t>
            </w:r>
            <w:r>
              <w:rPr>
                <w:i/>
                <w:iCs/>
              </w:rPr>
              <w:t>(tick the corresponding box)</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SA</w:t>
            </w: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A</w:t>
            </w: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N</w:t>
            </w: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D</w:t>
            </w: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SD</w:t>
            </w:r>
          </w:p>
        </w:tc>
      </w:tr>
      <w:tr w:rsidR="00A77B3E">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proofErr w:type="gramStart"/>
            <w:r>
              <w:t>a</w:t>
            </w:r>
            <w:proofErr w:type="gramEnd"/>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I think I am addicted to smartphone gaming. </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r w:rsidR="00A77B3E">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b.</w:t>
            </w:r>
          </w:p>
        </w:tc>
        <w:tc>
          <w:tcPr>
            <w:tcW w:w="6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I should cut down on the time I spend on smartphone games.</w:t>
            </w:r>
          </w:p>
        </w:tc>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4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tc>
      </w:tr>
    </w:tbl>
    <w:p w:rsidR="00A77B3E" w:rsidRDefault="00A77B3E">
      <w:pPr>
        <w:spacing w:line="240" w:lineRule="auto"/>
      </w:pPr>
    </w:p>
    <w:tbl>
      <w:tblPr>
        <w:tblW w:w="0" w:type="auto"/>
        <w:tblInd w:w="100" w:type="dxa"/>
        <w:tblLayout w:type="fixed"/>
        <w:tblLook w:val="0000"/>
      </w:tblPr>
      <w:tblGrid>
        <w:gridCol w:w="5103"/>
        <w:gridCol w:w="851"/>
        <w:gridCol w:w="661"/>
        <w:gridCol w:w="720"/>
        <w:gridCol w:w="705"/>
        <w:gridCol w:w="645"/>
        <w:gridCol w:w="675"/>
      </w:tblGrid>
      <w:tr w:rsidR="00A77B3E">
        <w:trPr>
          <w:trHeight w:val="820"/>
        </w:trPr>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Q10</w:t>
            </w:r>
          </w:p>
        </w:tc>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Below 2.00</w:t>
            </w:r>
          </w:p>
        </w:tc>
        <w:tc>
          <w:tcPr>
            <w:tcW w:w="6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2.01- 2.40</w:t>
            </w: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2.41 - 2.80</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2.81 - 3.20</w:t>
            </w:r>
          </w:p>
        </w:tc>
        <w:tc>
          <w:tcPr>
            <w:tcW w:w="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3.21 - 3.60</w:t>
            </w:r>
          </w:p>
        </w:tc>
        <w:tc>
          <w:tcPr>
            <w:tcW w:w="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3.61 - 4.00</w:t>
            </w:r>
          </w:p>
        </w:tc>
      </w:tr>
      <w:tr w:rsidR="00A77B3E">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4D0EF0">
            <w:pPr>
              <w:spacing w:line="240" w:lineRule="auto"/>
            </w:pPr>
            <w:r>
              <w:t xml:space="preserve">Overall GPA for mid-year examinations </w:t>
            </w:r>
          </w:p>
          <w:p w:rsidR="00A77B3E" w:rsidRDefault="004D0EF0">
            <w:pPr>
              <w:spacing w:line="240" w:lineRule="auto"/>
              <w:rPr>
                <w:i/>
                <w:iCs/>
              </w:rPr>
            </w:pPr>
            <w:r>
              <w:rPr>
                <w:i/>
                <w:iCs/>
              </w:rPr>
              <w:t>(</w:t>
            </w:r>
            <w:proofErr w:type="gramStart"/>
            <w:r>
              <w:rPr>
                <w:i/>
                <w:iCs/>
              </w:rPr>
              <w:t>tick</w:t>
            </w:r>
            <w:proofErr w:type="gramEnd"/>
            <w:r>
              <w:rPr>
                <w:i/>
                <w:iCs/>
              </w:rPr>
              <w:t xml:space="preserve"> the appropriate box)</w:t>
            </w:r>
          </w:p>
        </w:tc>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6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6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c>
          <w:tcPr>
            <w:tcW w:w="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A77B3E">
            <w:pPr>
              <w:spacing w:line="240" w:lineRule="auto"/>
            </w:pPr>
          </w:p>
        </w:tc>
      </w:tr>
    </w:tbl>
    <w:p w:rsidR="00A77B3E" w:rsidRDefault="00A77B3E">
      <w:pPr>
        <w:spacing w:line="240" w:lineRule="auto"/>
      </w:pPr>
    </w:p>
    <w:p w:rsidR="00A77B3E" w:rsidRDefault="00A77B3E"/>
    <w:p w:rsidR="00A77B3E" w:rsidRDefault="004D0EF0">
      <w:pPr>
        <w:jc w:val="center"/>
      </w:pPr>
      <w:r>
        <w:t>~END OF SURVEY~</w:t>
      </w:r>
    </w:p>
    <w:p w:rsidR="00A77B3E" w:rsidRDefault="004D0EF0">
      <w:pPr>
        <w:jc w:val="center"/>
      </w:pPr>
      <w:r>
        <w:t>Thank you for completing the survey! :D</w:t>
      </w:r>
    </w:p>
    <w:sectPr w:rsidR="00A77B3E" w:rsidSect="00CE5D2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B26F168">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9A612DA">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462B55C">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3F807D4">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B3D4736E">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B3C2C8E2">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41026A52">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3ADEBA10">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AD3A27D0">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BFF6B3F2">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AAAFFFC">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D62815E">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61E05660">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375C443A">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C93EF1EA">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F7AE968">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9F492D6">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9A02EF1A">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noPunctuationKerning/>
  <w:characterSpacingControl w:val="doNotCompress"/>
  <w:compat/>
  <w:rsids>
    <w:rsidRoot w:val="00A77B3E"/>
    <w:rsid w:val="001D4E8D"/>
    <w:rsid w:val="004D0EF0"/>
    <w:rsid w:val="008533DC"/>
    <w:rsid w:val="00A77B3E"/>
    <w:rsid w:val="00CE5D21"/>
    <w:rsid w:val="00D35696"/>
    <w:rsid w:val="00E86F51"/>
    <w:rsid w:val="00ED396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semiHidden="1"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D21"/>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467</Words>
  <Characters>2665</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Phua Chin Kiat</dc:creator>
  <cp:keywords/>
  <cp:lastModifiedBy>Ryan Phua Chin Kiat</cp:lastModifiedBy>
  <cp:revision>7</cp:revision>
  <cp:lastPrinted>1601-01-01T00:00:00Z</cp:lastPrinted>
  <dcterms:created xsi:type="dcterms:W3CDTF">2011-07-27T13:23:00Z</dcterms:created>
  <dcterms:modified xsi:type="dcterms:W3CDTF">2011-07-27T13:26:00Z</dcterms:modified>
</cp:coreProperties>
</file>